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FA3A" w14:textId="77777777" w:rsidR="002F056E" w:rsidRPr="00A65BAC" w:rsidRDefault="002F056E" w:rsidP="00A65BAC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</w:rPr>
      </w:pPr>
      <w:r w:rsidRPr="00A65BAC">
        <w:rPr>
          <w:rFonts w:ascii="Verdana" w:hAnsi="Verdana"/>
          <w:color w:val="000000"/>
          <w:sz w:val="32"/>
        </w:rPr>
        <w:t>«Орлёнок»</w:t>
      </w:r>
    </w:p>
    <w:p w14:paraId="3CDB509F" w14:textId="223AC76B" w:rsidR="002F056E" w:rsidRDefault="00B15FA7" w:rsidP="00A65BA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  <w:r w:rsidRPr="00A65BAC">
        <w:rPr>
          <w:rFonts w:ascii="Verdana" w:hAnsi="Verdana"/>
          <w:color w:val="000000"/>
          <w:sz w:val="24"/>
        </w:rPr>
        <w:t>Валентина Николаевна Журавлёва</w:t>
      </w:r>
    </w:p>
    <w:p w14:paraId="44012192" w14:textId="77777777" w:rsidR="009275E5" w:rsidRPr="00A65BAC" w:rsidRDefault="009275E5" w:rsidP="00A65BA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</w:p>
    <w:p w14:paraId="44B0BD87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B63AEBF" w14:textId="460FE069" w:rsidR="002F056E" w:rsidRPr="00A65BAC" w:rsidRDefault="002F056E" w:rsidP="009275E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A65BAC">
        <w:rPr>
          <w:rFonts w:ascii="Verdana" w:hAnsi="Verdana"/>
          <w:noProof/>
          <w:color w:val="000000"/>
          <w:sz w:val="20"/>
        </w:rPr>
        <w:drawing>
          <wp:inline distT="0" distB="0" distL="0" distR="0" wp14:anchorId="74EFB266" wp14:editId="425806F6">
            <wp:extent cx="4258945" cy="440245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945" cy="440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3B2E6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07E51AA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90FEC22" w14:textId="7A71C5BD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bCs/>
          <w:color w:val="000000"/>
          <w:sz w:val="20"/>
          <w:lang w:val="ru-RU"/>
        </w:rPr>
        <w:t>М</w:t>
      </w:r>
      <w:r w:rsidRPr="00A65BAC">
        <w:rPr>
          <w:rFonts w:ascii="Verdana" w:hAnsi="Verdana"/>
          <w:color w:val="000000"/>
          <w:sz w:val="20"/>
          <w:lang w:val="ru-RU"/>
        </w:rPr>
        <w:t>ой друг, мой далекий друг, буду говорить с тобой. Капитан разрешил нам говорить сорок минут. Кристаллофон запишет то, что я скажу. Потом шифратор сожмет, спрессует записанное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и на мгновение корабельные реакторы отдадут передатчику всю свою мощь. Короткий всплеск энергии, несущий мои слова, будет долго идти сквозь черное Ничто. Но настанет время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и ты услышишь мой голос.</w:t>
      </w:r>
    </w:p>
    <w:p w14:paraId="32E2941E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Я должна многое сказать тебе. Еще несколько ми-пут назад, выслушав распоряжение капитана, я знала, что именно надо сказать. Я бежала по трапу, чтобы скорее попасть в свою каюту. Но стоило мне включить кристаллофон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и я почувствовала, что слова, казавшиеся такими необходимыми, совсем не нужны.</w:t>
      </w:r>
    </w:p>
    <w:p w14:paraId="39590C7B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Вероятно, это усталость. Да, все мы безмерно устали. Через двадцать девять дней после старта, когда корабль достиг субсветовой скорости, приборы отметили повышенную плотность межзвездного газа. С этого времени аварийные автоматы почти беспрестанно подают сигналы опасности. Я слышу их звон и сейчас, когда говорю с тобой. Межзвездный газ постепенно разрушает оболочку корабля. Установки магнитной защиты, доведенные до предельного режима, работают с перебоями. Частицы межзвездного газа проникают сквозь экраны реактора, вызывая побочные реакции. Электронные машины захлебываются в потоке бесконечных расчетов...</w:t>
      </w:r>
    </w:p>
    <w:p w14:paraId="28408C66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Мы свыклись с опасностью. Сигналы аварийных автоматов вызывают только одно ощущение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глухую досаду. Сигналы означают, что снова надо идти к пультам управления. Снова думать, рассчитывать, искать. Усталость сделала нас неразговорчивыми. Мы молча работаем, молча едим. И, если кто-нибудь пытается шутить, мы лишь молча улыбаемся.</w:t>
      </w:r>
    </w:p>
    <w:p w14:paraId="4F56E3FE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lastRenderedPageBreak/>
        <w:t>Но раз в сутки все изменяется. В двадцать часов по корабельному времени капитан выключает систему аварийной сигнализации. Управление кораблем полностью передается электронным машинам, и мы идем в кают-компанию. Час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с двадцати до двадцати одного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мы разговорчивы, оживленны, веселы. Мы ведем себя так для единственного пассажира корабля. Этот пассажир выходит из своей каюты только на час. И мы стараемся скрыть усталость. Наш полет имеет смысл лишь в том случае, если этот человек будет доставлен благополучно...</w:t>
      </w:r>
    </w:p>
    <w:p w14:paraId="5375774A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Мой далекий друг, над кристаллофоном висят часы, и я слежу за минутной стрелкой. У нас мало времени, а я еще ничего тебе не сказала. Мне трудно найти нужные слова.</w:t>
      </w:r>
    </w:p>
    <w:p w14:paraId="5C6E40ED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Ты помнишь вечер накануне твоего отлета? Ты улетал утром, на три недели раньше меня, и это было наше прощание. Ты помнишь, в тот вечер мы почти не говорили. Мы долго стояли у реки, а над городом полз багровый от бесчисленных огней осенний туман. Сквозь туманное марево пробивался свет кремлевских звезд, и казалось, эти звезды так же далеки от нас, как и те, к которым нам предстояло лететь. А потом ты спросил: «Любишь?»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и я ответила: «Спроси, когда вернемся». Ты сказал: «Через полтора года...» «Это для нас,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подумала я.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А на Земле пройдут десятилетия. Что будет здесь, на этом месте?» И, словно угадав мои мысли, ты тихо произнес: «Мы придем сюда. Правда?»</w:t>
      </w:r>
    </w:p>
    <w:p w14:paraId="0CBDA548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Почему я тогда не ответила на твой вопрос? Почему?</w:t>
      </w:r>
    </w:p>
    <w:p w14:paraId="627A852F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Через несколько дней я снова пришла на это место. Я пришла одна, твой корабль уже набирал скорость где-то там, в черной бездне. Я до боли в глазах всматривалась в затянутое тучами небо. Было удивительно тихо, и только изредка шелестели листья, словно скупой ветер пересчитывал, много ли их осталось.</w:t>
      </w:r>
    </w:p>
    <w:p w14:paraId="11544799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Я знала: меня уже ждут на ракетодроме. Да, обстоятельства сложились так, что я покинула Землю раньше, чем мы предполагали. К системе звезды Росс-154 уходил с особым заданием звездный корабль «Орленок», и меня назначили дублером радиоинженера. В этот последний вечер я смотрела с нашего холма на огни Москвы. Их было много, они простирались до горизонта, сливаясь там в широкую светлую полосу. Мне не верилось, что очень скоро и эти огни, и все огни Земли, и сама Земля превратятся в светящуюся точку. А потом исчезнет и эта светящаяся точка, и останется лишь беспредельная черная пустота...</w:t>
      </w:r>
    </w:p>
    <w:p w14:paraId="694B8528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Мы летели к Электре, планете в системе звезды Росс-154. «Орленок» должен был доставить на Электру нейтринный генератор. Я не буду рассказывать о полете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ты прочтешь о нем в рапорте капитана. Мы достигли Электры и на озерном ракетодроме, пока кургузые, похожие на майских жуков буксировщики тянули корабль к причалу, узнали, что предстоит срочный обратный рейс.</w:t>
      </w:r>
    </w:p>
    <w:p w14:paraId="114041CD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Через три часа, когда заканчивалась погрузка, по трапу поднялся человек в черном свитере. Это был наш единственный пассажир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человек, о котором на Земле рассказывали легенды. Здесь его называли Открывателем.</w:t>
      </w:r>
    </w:p>
    <w:p w14:paraId="69290905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Лишь в редких случаях одно слово может вместить жизнь человека. Легенды, которые я слышала на Земле, казались мне поэтической выдумкой, не больше. Но здесь, на Электре, я поняла, что эти легенды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слабый отзвук действительности.</w:t>
      </w:r>
    </w:p>
    <w:p w14:paraId="664C03D1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Человек, которого называли Открывателем, родился на первом корабле, летевшем к Электре. Тридцать один год назад корабль достиг Электры. Чужая планета стала родиной Открывателя. Это была странная планета. В ее атмосфере содержалось вчетверо больше кислорода и вдвое больше углекислого газа, чем в атмосфере Земли. Вода, насыщенная углекислотой, бурлила и пенилась. Над ржавыми скалами поднимались огни бесчисленных газовых источников. Растения и животные жили буйной, непохожей на земную жизнью. В каменистых пустынях на несколько часов возникали непроходимые леса и так же быстро исчезали. Ветер уносил в небо потоки горючих газов. Они сгорали, и на иссохшую почву падали струи кипящего дождя...</w:t>
      </w:r>
    </w:p>
    <w:p w14:paraId="0D3B6490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Люди дорого платили за каждую разгаданную тайну Электры. Открывателю было шестнадцать лет, когда он остался один. Быть может, его спасли прирожденные способности исследователя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 xml:space="preserve">— он умел понимать, помнить, предвидеть. Быть может, он, выросший на этой планете, каким-то шестым чувством догадывался о приближающейся опасности. Быть может, ему просто везло. Но он выжил. Семь лет </w:t>
      </w:r>
      <w:r w:rsidRPr="00A65BAC">
        <w:rPr>
          <w:rFonts w:ascii="Verdana" w:hAnsi="Verdana"/>
          <w:color w:val="000000"/>
          <w:sz w:val="20"/>
          <w:lang w:val="ru-RU"/>
        </w:rPr>
        <w:lastRenderedPageBreak/>
        <w:t>он был единственным человеком на Электре. С Земли прилетали лишь транспортные ракеты с оборудованием. Позже он узнал, что вторая экспедиция погибла в пути.</w:t>
      </w:r>
    </w:p>
    <w:p w14:paraId="3A8D908D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Семь лет он один исследовал Электру. Он спускался на дно ее океанов, взбирался на покрытые пенистым снегом пики, пересекал кочующие леса. Он сражался с хищниками, строил опорные станции, посадочные площадки, радиомаяки. Семь лет с ним были только машины. Потом прилетел корабль с людьми. Открыватель мог вернуться на Землю. Он говорил именно так: «вернуться», хотя никогда не был на Земле. Быть может, он и вернулся бы, но корабль прибыл в период весенних бурь. Серая, клокочущая вода стеной шла по равнинам. Ураганный ветер разбрасывал тяжелые валуны. Из болотистых лесов, подгоняемые ветром, выползали низкорослые черные кустарники; их ветви цепко опутывали все, что встречалось на пути...</w:t>
      </w:r>
    </w:p>
    <w:p w14:paraId="63EF3974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Открыватель знал: только он может предостеречь людей, без него они погибнут. Он умел читать следы на влажном песке. Умел по едва уловимому запаху, по едва приметным изменениям в окраске неба определять приближение урагана. Он любил планету, еще чужую для других людей. Для них Электра была непонятной, вероломной, необузданно ярой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и потому дикой. Он же видел и дикую красоту планеты.</w:t>
      </w:r>
    </w:p>
    <w:p w14:paraId="6B7BF4E0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И он остался.</w:t>
      </w:r>
    </w:p>
    <w:p w14:paraId="0D6E1822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На Электру все чаще прибывали корабли. Открыватель указывал людям залежи бериллия, титана, урановой руды. Он отыскивал места для будущих городов. Его роботы всегда появлялись в тот момент, когда люди нуждались в защите или помощи. Роботы, как и сам Открыватель, были ветеранами. Их электронная память хранила все необходимое для жизни на этой планете. Другим роботам предстояло еще годами приспосабливаться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роботы Открывателя уже знали Электру. Могущество Открывателя было могуществом человека, управлявшего немногими из прижившихся на планете машин. Но людям казалось, что Открыватель наделен какой-то особой силой. Теперь я знаю: в этом есть немалая доля истины. Этот человек создан открывать новые планеты, а суровая борьба закалила его интуицию и волю...</w:t>
      </w:r>
    </w:p>
    <w:p w14:paraId="53A09369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Время шло. Люди наступали на Электру. В скалах гасли вечные огни. Каналы прорезывали каменистые пустыни. Отчаянно сопротивлявшиеся хищники уходили в леса. В одной из схваток, защищая своего хозяина, погиб последний робот Открывателя. В этот день Открыватель решил вернуться на Землю.</w:t>
      </w:r>
    </w:p>
    <w:p w14:paraId="524412C9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Огромный ракетодром, с которого улетал наш корабль, был полон провожавшими Открывателя людьми. Но где-то рядом сверкали огни сварки. Там строили стартовую площадку для полетов к неисследованным звездным системам. Люди работали и в день отлета Открывателя.</w:t>
      </w:r>
    </w:p>
    <w:p w14:paraId="18919B96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С верхней площадки трапа Открыватель долго смотрел на черную дымку, скрывавшую горизонт. Красный диск звезды Росс-154 медленно погружался в эту похожую на предштормовое море дымку. «Орленок» был готов к старту, но мы ждали...</w:t>
      </w:r>
    </w:p>
    <w:p w14:paraId="250A98EB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В первые же часы полета мы поняли, как трудно будет Открывателю. Регенеративные установки поддерживали на корабле атмосферу такого же состава, что и земная. Открыватель не мог дышать земным воздухом; он вырос на Электре, и теперь ему не хватало кислорода. Его поместили в отдельную каюту, в которую подавался насыщенный кислородом воздух. Только раз в сутки Открыватель выходил из своей каюты. Ему было трудно дышать, но он хотел привыкнуть к земному воздуху. Час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с двадцати до двадцати одного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он проводил в кают-компании. Он почти не говорил, он слушал, как говорили мы, и изредка вставлял несколько слов.</w:t>
      </w:r>
    </w:p>
    <w:p w14:paraId="22993787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 xml:space="preserve">Он появлялся в кают-компании точно в двадцать часов. Медленно, избегая лишних движений, он подходил к своему креслу. Он шел, наклонившись вперед, словно преодолевая сопротивление ветра. Темные очки защищали его глаза от корабельных ламп, излучавших солнечный, богатый ультрафиолетовыми лучами свет. Атмосфера Электры, содержащая в верхних слоях много озона, не пропускала ультрафиолетового излучения, и лицо Открывателя, никогда не знавшее загара, было неестественно белым. Откинувшийся на спинку кресла, глубоко дышавший </w:t>
      </w:r>
      <w:r w:rsidRPr="00A65BAC">
        <w:rPr>
          <w:rFonts w:ascii="Verdana" w:hAnsi="Verdana"/>
          <w:color w:val="000000"/>
          <w:sz w:val="20"/>
          <w:lang w:val="ru-RU"/>
        </w:rPr>
        <w:lastRenderedPageBreak/>
        <w:t>через полуоткрытый рот, в темных очках, подчеркивавших его бледность, Открыватель производил впечатление тяжелобольного.</w:t>
      </w:r>
    </w:p>
    <w:p w14:paraId="6AF40CCF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Мы, не сговариваясь, старались развлечь своего пассажира. Мы беспечно болтали. Мы расспрашивали Открывателя о его работе (он писал историю покорения Электры), говорили о Земле, охотно смеялись над каждой шуткой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и ни словом не обмолвились о том, что угрожает кораблю. В эти шестьдесят минут для нас не существовало никаких опасностей...</w:t>
      </w:r>
    </w:p>
    <w:p w14:paraId="2F9C4814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О чем думал Открыватель, слушая наши разговоры? Понимал ли он, что мы только играем? Возможно. Не знаю как другие, но в присутствии Открывателя я чувствовала себя ребенком. Все мы, в сущности, еще очень мало сделали в жизни, а Открыватель сделал столько, что хватило бы на много жизней.</w:t>
      </w:r>
    </w:p>
    <w:p w14:paraId="1985E9E1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Да, вероятно, Открыватель с самого начала видел нашу игру. Но он молчал. А на лице его ничего нельзя было прочесть. Когда он изредка снимал очки, меня поражал контраст между живыми, очень выразительными глазами и совершенно неподвижным, похожим на мраморное изваяние лицом. «Результат одиночества,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сказал как-то наш врач.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Все чувства ушли вглубь».</w:t>
      </w:r>
    </w:p>
    <w:p w14:paraId="416A2292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...Стрелка часов неумолимо движется по циферблату. Надо спешить, и я буду говорить о главном.</w:t>
      </w:r>
    </w:p>
    <w:p w14:paraId="1FBD1FF8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Однажды Открыватель, спустившись в кают-компанию, никого там не застал. Обстоятельства сложились так, что экипаж должен был работать. Никто не мог покинуть пост управления. И только мне капитан приказал идти в кают-компанию. Я дублер, и для меня полет считался учебным...</w:t>
      </w:r>
    </w:p>
    <w:p w14:paraId="35803A45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С капитаном не спорят. Я оставила товарищей и прошла в кают-компанию. Открыватель, как обычно, сидел в кресле. Он встал, увидев меня, и молча кивнул головой. Его не удивило, что я одна, и он ни о чем не спросил. А я старалась говорить весело и беспечно. Это было трудно. Темные стекла очков бесстрастно поблескивали под светом корабельных ламп, но мне казалось, что Открыватель видит все. После нескольких фраз (не помню, о чем я говорила) наступило молчание. Сквозь гул двигателей пробивался тревожный звон аварийных автоматов. Я тщетно искала, что сказать. И, когда молчание стало невыносимым, я услышала негромкий, спокойный голос Открывателя:</w:t>
      </w:r>
    </w:p>
    <w:p w14:paraId="1348465B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Скажите... какая она... Земля?</w:t>
      </w:r>
    </w:p>
    <w:p w14:paraId="56BFCA01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Я уже хотела ответить первой пришедшей на ум фразой, как вдруг что-то заставило меня насторожиться. Я подумала: «Ведь этот человек никогда не был на Земле. Как ему объяснить?»</w:t>
      </w:r>
    </w:p>
    <w:p w14:paraId="16B56401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Странно, но только в этот момент я впервые осознала, что это такое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никогда не быть на Земле.</w:t>
      </w:r>
    </w:p>
    <w:p w14:paraId="47CA3375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Открыватель ждал ответа, а я думала о том, что никакие слова не могут передать красоту Земли. Слова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жалкие копии. Они действуют лишь тем, что пробуждают у нас живые воспоминания. Но, если воспоминаний нет, слова бессильны, кощунственны, оскорбительны для красоты пашей планеты...</w:t>
      </w:r>
    </w:p>
    <w:p w14:paraId="3324F914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Мысль эта нахлынула внезапно, и в течение какой-то доли секунды я вдруг до боли остро почувствовала непередаваемую прелесть Земли. Нет, в это мгновение я увидела не те праздничные уголки, с которыми часто связывается наше представление о красоте. Я увидела заброшенный лесной пруд: шершавые стволы над зеленой, присыпанной золотом солнечных стружек водой, и сморщенный желтый лист, который, покачиваясь, плывет мимо мокрой травы... Как передать это тому, кто никогда не видел, как падают в воду листья, никогда не слышал, как ветер ласкает гибкие ветви, никогда не прикасался к нагретому солнцем камню, никогда не держал в зубах кисловатую травинку, никогда не вдыхал влажный, пронизанный сотнями запахов лесной воздух...</w:t>
      </w:r>
    </w:p>
    <w:p w14:paraId="2C744B7C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Спасибо,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неожиданно произнес Открыватель.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Я понял.</w:t>
      </w:r>
    </w:p>
    <w:p w14:paraId="04809803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Он встал и направился к трапу. Он ничего больше го сказал, но я знала, что он действительно понял меня. О этот день я по-новому увидела Открывателя.</w:t>
      </w:r>
    </w:p>
    <w:p w14:paraId="545454E6" w14:textId="77777777" w:rsidR="002F056E" w:rsidRPr="00A65BAC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На следующий вечер в кают-компанию собрался весь экипаж. Говорили о Земле, о том, что изменилось на лей за время нашего отсутствия.</w:t>
      </w:r>
    </w:p>
    <w:p w14:paraId="4249E308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5BAC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Земля всегда изменяется.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сказал капитан.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>— Это видно уже издалека. Помню, в прошлый рейс мы обнаружили в солнечной системе две планеты с кольцами. Когда штурман доложил мне об этом, я рассмеялся. Сатурн</w:t>
      </w:r>
      <w:r w:rsidRPr="00A65BAC">
        <w:rPr>
          <w:rFonts w:ascii="Verdana" w:hAnsi="Verdana"/>
          <w:color w:val="000000"/>
          <w:sz w:val="20"/>
        </w:rPr>
        <w:t> </w:t>
      </w:r>
      <w:r w:rsidRPr="00A65BAC">
        <w:rPr>
          <w:rFonts w:ascii="Verdana" w:hAnsi="Verdana"/>
          <w:color w:val="000000"/>
          <w:sz w:val="20"/>
          <w:lang w:val="ru-RU"/>
        </w:rPr>
        <w:t xml:space="preserve">— один, у </w:t>
      </w:r>
      <w:r w:rsidRPr="00A65BAC">
        <w:rPr>
          <w:rFonts w:ascii="Verdana" w:hAnsi="Verdana"/>
          <w:color w:val="000000"/>
          <w:sz w:val="20"/>
          <w:lang w:val="ru-RU"/>
        </w:rPr>
        <w:lastRenderedPageBreak/>
        <w:t xml:space="preserve">другой планеты не могло быть колец. Но штурман оказался прав. Пока мы были в по-, лете, у Земли появилось кольцо Черенкова. </w:t>
      </w:r>
      <w:r w:rsidRPr="009275E5">
        <w:rPr>
          <w:rFonts w:ascii="Verdana" w:hAnsi="Verdana"/>
          <w:color w:val="000000"/>
          <w:sz w:val="20"/>
          <w:lang w:val="ru-RU"/>
        </w:rPr>
        <w:t>Теперь меня ничем не удивишь. Возможно, будет создана атмосфера на Марсе. Или изменится орбита Венеры... Знаю только, что мы еще издалека увидим эти изменения. Это как возвращение в родной город: уже в пригороде видно, как он изменился за то время, что ты отсутствовал...</w:t>
      </w:r>
    </w:p>
    <w:p w14:paraId="27977DD4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Я сидела в углу, там, где не падал свет от ламп, и следила за Открывателем. Он слушал капитана, но лицо его не выражало ничего. И, глядя в черные стекла очков, я подумала, что он ждет совсем других изменений на Земле. Словно угадав мои мысли, Открыватель повернул голову в мою сторону. Это был беглый взгляд, не больше. Но, подчиняясь неведомой силе, я сказала:</w:t>
      </w:r>
    </w:p>
    <w:p w14:paraId="79C2F246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На Земле изменится атмосфера.</w:t>
      </w:r>
    </w:p>
    <w:p w14:paraId="46D5537A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Капитан обернулся ко мне. До сих пор все мы, по молчаливому соглашению, избегали говорить о земной атмосфере.</w:t>
      </w:r>
    </w:p>
    <w:p w14:paraId="00F04677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На Земле изменится атмосфера,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повторила я.</w:t>
      </w:r>
    </w:p>
    <w:p w14:paraId="1CCC0039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Почему?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спросил врач.</w:t>
      </w:r>
    </w:p>
    <w:p w14:paraId="59315F00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Она обогатится кислородом,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ответила я. Эта идея появилась у меня внезапно, но я сразу поверила в нее.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Атмосфера будет такой же, как на Электре. Это лучше для людей. Исчезнут многие микроорганизмы. Повысится мощность двигателей. Станут обитаемыми высокогорные районы.</w:t>
      </w:r>
    </w:p>
    <w:p w14:paraId="5616759A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Никто не ответил мне. И только после долгого молчания Открыватель сказал:</w:t>
      </w:r>
    </w:p>
    <w:p w14:paraId="36AA7B00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У вас щедрое сердце.</w:t>
      </w:r>
    </w:p>
    <w:p w14:paraId="453D719C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Позже, когда мы расходились из кают-компании, я спросила врача:</w:t>
      </w:r>
    </w:p>
    <w:p w14:paraId="613C59DE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А вы верите, что так будет? Вы медик и должны...</w:t>
      </w:r>
    </w:p>
    <w:p w14:paraId="63507E93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Нет,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перебил он,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не верю. Но я вижу, что вы любите... его.</w:t>
      </w:r>
    </w:p>
    <w:p w14:paraId="2214C0F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Он ошибался, наш доктор, и я не виню его в этом. Мог ли он знать, что меня связывало с Открывателем совсем иное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однажды до боли осознанная любовь к нашей Земле!</w:t>
      </w:r>
    </w:p>
    <w:p w14:paraId="113ABAD7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Шли дни, и как-то рация впервые уловила сигнал. Он был еще слаб, этот пришедший из черной бездны неведомый голос. Мы ничего не могли разобрать. Мы только знали, что кто-то говорит с нами. Невыносимая мука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слышать Землю и не понимать, что именно тебе говорят...</w:t>
      </w:r>
    </w:p>
    <w:p w14:paraId="151E830E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Сейчас мне кажется, что все эти дни я не выходила из радиорубки. И, может быть, прошло не четверо суток, а один до бесконечности растянувшийся день, пока мы наконец смогли понять далекий голос.</w:t>
      </w:r>
    </w:p>
    <w:p w14:paraId="4E96655C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Это была не Земля. С нами говорил «Памир», корабль, летящий к звезде Струве-2398. Когда наш главный радиоинженер в сотый раз изменил схему дешифратора и послышался тихий, но явственный голос, мы были настолько обрадованы, что не сразу поняли смысл радиограммы.</w:t>
      </w:r>
    </w:p>
    <w:p w14:paraId="7ABB59E1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Мы летели к Земле, и уже давно для нас существовали лишь Земля и наш корабль. А мир был велик, и в этом мире к другим звездам шли другие корабли.</w:t>
      </w:r>
    </w:p>
    <w:p w14:paraId="0073F651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«В звездной системе Струве-2398,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гласила радиограмма,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пропала без вести первая исследовательская экспедиция, отправленная на планету Аэлла. Экипаж «Памира»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четыре человека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ведет к Аэлле транспортную ракету с оборудованием. Сообщение о вероятной гибели первой экспедиции было получено в пути. Экипаж решил продолжать полет. Аэлла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грозная планета, во многом подобная Электре, поэтому экипаж «Памира» просит Открывателя передать возможно более подробные инструкции и советы...»</w:t>
      </w:r>
    </w:p>
    <w:p w14:paraId="7BBD325A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Я помню наизусть эту радиограмму. Она лежала на моем рабочем столике в долгую ночь дежурства. Мы ждали Открывателя. Сколько времени ему нужно, чтобы составить ответ? Час, три часа, сутки?.. Рация была подготовлена к ответной передаче. Капитан приказал установить круглосуточное дежурство.</w:t>
      </w:r>
    </w:p>
    <w:p w14:paraId="244197FD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В полночь главный радиоинженер ушел из рубки. Я осталась одна. Я думала о тех четырех неизвестных мне астронавтах, которые шли к Аэлле. Они не повернули свой корабль. Четверо против Аэллы... Но ведь мог же Открыватель один выстоять против Электры! Кто эти четыре?..</w:t>
      </w:r>
    </w:p>
    <w:p w14:paraId="03709C81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Мой далекий друг, в ту ночь я думала о тебе. Мне казалось, что люди на «Памире» такие, как ты.</w:t>
      </w:r>
    </w:p>
    <w:p w14:paraId="1230C14E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Я дремала, положив голову на столик. В полусне я видела рубку «Памира» и четырех людей, удивительно похожих на тебя.</w:t>
      </w:r>
    </w:p>
    <w:p w14:paraId="737488E7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lastRenderedPageBreak/>
        <w:t>В половине четвертого по трапу поднялся Открыватель. Я услышала тяжелые шаги и машинально посмотрела на часы. Открыватель кивнул мне и медленно прошел к креслу штурмана.</w:t>
      </w:r>
    </w:p>
    <w:p w14:paraId="58B4EF44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Радиограмма?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спросила я, пытаясь стряхнуть сон.</w:t>
      </w:r>
    </w:p>
    <w:p w14:paraId="304BEC87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Открыватель не ответил.</w:t>
      </w:r>
    </w:p>
    <w:p w14:paraId="6BBDD54D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Радиограмма готова?</w:t>
      </w:r>
    </w:p>
    <w:p w14:paraId="6CACD824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Он снял очки и обернулся ко мне. В его глазах было что-то новое, еще не виданное мной.</w:t>
      </w:r>
    </w:p>
    <w:p w14:paraId="3DECCFF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Где... Земля?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странным, торжественным голосом спросил он.</w:t>
      </w:r>
    </w:p>
    <w:p w14:paraId="40F23BEC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Я включила обзорный экран. Там, где перекрещивались нити, было черное пятно, окруженное густой россыпью фиолетовых звезд. Скорость корабля исказила вид звездного неба.</w:t>
      </w:r>
    </w:p>
    <w:p w14:paraId="27F1B1BD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Она там,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тихо сказал Открыватель.</w:t>
      </w:r>
    </w:p>
    <w:p w14:paraId="7E3C73CD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Ее не видно,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возразила я.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Солнце будет заметно месяца через три, не раньше.</w:t>
      </w:r>
    </w:p>
    <w:p w14:paraId="70337EFF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Открыватель покачал головой:</w:t>
      </w:r>
    </w:p>
    <w:p w14:paraId="029C02D6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Она там...</w:t>
      </w:r>
    </w:p>
    <w:p w14:paraId="36258B8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Сон окончательно прошел, и я поняла, что возражать нельзя. Я молча стояла за креслом Открывателя и смотрела на обзорный экран. Это продолжалось долго. Потом Открыватель, все еще склонившись к экрану, едва слышно произнес:</w:t>
      </w:r>
    </w:p>
    <w:p w14:paraId="5965C3CF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Есть голубая звезда, Джанетта,</w:t>
      </w:r>
    </w:p>
    <w:p w14:paraId="3015B4EA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Езды до нее двенадцать лет,</w:t>
      </w:r>
    </w:p>
    <w:p w14:paraId="4BCA513F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Если мчаться со скоростью света.</w:t>
      </w:r>
    </w:p>
    <w:p w14:paraId="2B9BA85E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И белая есть звезда, Джанетта.</w:t>
      </w:r>
    </w:p>
    <w:p w14:paraId="0D96E6C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Езды до нее сорок лет,</w:t>
      </w:r>
    </w:p>
    <w:p w14:paraId="711F5453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Если мчаться со скоростью света.</w:t>
      </w:r>
    </w:p>
    <w:p w14:paraId="59F2E8AA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К какой же звезде</w:t>
      </w:r>
    </w:p>
    <w:p w14:paraId="56D4ACFB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Мы с тобой поедем —</w:t>
      </w:r>
    </w:p>
    <w:p w14:paraId="37FCF040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К голубой или белой?</w:t>
      </w:r>
    </w:p>
    <w:p w14:paraId="7D99A3A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Мой друг, ты знаешь эти стихи. Это «Детская песенка» Сэндберга. Однажды (с тех пор прошла вечность) ты читал их мне там, на Земле. Но в голосе Открывателя была недетская грусть.</w:t>
      </w:r>
    </w:p>
    <w:p w14:paraId="0A277CA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И я вдруг все поняла.</w:t>
      </w:r>
    </w:p>
    <w:p w14:paraId="27E51337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Вы... решили?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спросила я.</w:t>
      </w:r>
    </w:p>
    <w:p w14:paraId="1A1EFFF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Открыватель быстро надел очки и обернулся ко мне.</w:t>
      </w:r>
    </w:p>
    <w:p w14:paraId="324DAE06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Выключите экран,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6919DE1D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Вы решили?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повторила я.</w:t>
      </w:r>
    </w:p>
    <w:p w14:paraId="206AF8BF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Он посмотрел на меня и улыбнулся:</w:t>
      </w:r>
    </w:p>
    <w:p w14:paraId="42D574AE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Да, конечно.</w:t>
      </w:r>
    </w:p>
    <w:p w14:paraId="11EA0105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Но...</w:t>
      </w:r>
    </w:p>
    <w:p w14:paraId="5935CD1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Движением руки он остановил меня:</w:t>
      </w:r>
    </w:p>
    <w:p w14:paraId="0009047C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Доложите капитану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нужно пересчитать курс. Я перейду на «Памир».</w:t>
      </w:r>
    </w:p>
    <w:p w14:paraId="74FDAD76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...Неудержимо бежит стрелка часов, а я еще не сказала тебе самого главного.</w:t>
      </w:r>
    </w:p>
    <w:p w14:paraId="42F46C59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В эту ночь аварийные автоматы молчали. И только под утро раздались тревожные, воющие сигналы. Через минуту весь экипаж был в рубке. Не помню, кажется, прошло несколько часов, пока мы восстановили магнитную защиту. И, когда капитан отошел от пульта управления, я передала слова Открывателя. Странно, но капитан не удивился. Он сказал:</w:t>
      </w:r>
    </w:p>
    <w:p w14:paraId="35ED69C6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Хорошо. Идите. Я сам пересчитаю курс.</w:t>
      </w:r>
    </w:p>
    <w:p w14:paraId="6FFFA9CB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Однако никто не вышел из рубки.</w:t>
      </w:r>
    </w:p>
    <w:p w14:paraId="3E21BAEC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Идите,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повторил капитан. Казалось, никто не слышал приказа.</w:t>
      </w:r>
    </w:p>
    <w:p w14:paraId="2F0CB20C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Хорошо,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сказал капитан.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Пусть будет так. Идите и подумайте. Если все решат лететь к Аэлле, мы полетим. Но, если хоть один из нас захочет вернуться, мы вернемся на Землю. А Открыватель перейдет на «Памир».</w:t>
      </w:r>
    </w:p>
    <w:p w14:paraId="151746AF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Он посмотрел на часы и добавил:</w:t>
      </w:r>
    </w:p>
    <w:p w14:paraId="38FF76A0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Через пятьдесят минут. Я буду ждать здесь. Идите же...</w:t>
      </w:r>
    </w:p>
    <w:p w14:paraId="3B76A3CE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Мы пошли к трапу, а капитан наклонился к пульту управления. Я заметила: капитан смотрит туда, куда ночью смотрел Открыватель...</w:t>
      </w:r>
    </w:p>
    <w:p w14:paraId="5176DAD8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lastRenderedPageBreak/>
        <w:t>Пятьдесят минут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они тянулись бесконечно долго. Я сидела в своей маленькой каюте и думала о других. На «Орленке» одиннадцать человек. Капитан остался у пульта управления. Десять человек разошлись по каютам. «Если хоть один из нас захочет вернуться, мы вернемся на Землю». Так сказал капитан. А что скажут мои товарищи? За стальной перегородкой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каюта доктора. Старый, добрый доктор! Это был его последний репс... Главный радиоинженер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он оставил на Земле семью... Мои подруги, механики,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их будут ждать на Земле...</w:t>
      </w:r>
    </w:p>
    <w:p w14:paraId="57B67579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Пятьдесят минут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они тянулись бесконечно долго, и лишь в последние секунды время стремительно рванулось вперед. Надо было встать и идти в рубку. Но какая-то сила мешала мне подняться. Быть может, у меня большее, чем у других, право вернуться на Землю? Я дублер радиоинженера. В сущности, я не нужна на корабле. Для меня этот рейс учебный. А там, на Земле... И я вдруг услышала Землю. Среди бесчисленных звуков Земли я вдруг услышала один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шум морского прибоя. Это было так явственно, что я машинально посмотрела на динамик кристаллофона. А шум моря слышался сильнее и сильнее. Шум морских волн, гул прибоя и еще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всплеск покачивающейся на волнах лодки... Странно, безмерно странно, но в этот момент вся Земля воплотилась в пригрезившемся мне голосе моря. Ты слышал, как плещется вода под покачивающейся на волнах лодкой?..</w:t>
      </w:r>
    </w:p>
    <w:p w14:paraId="0DC5771B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С последним ударом часов я встала и пошла в рубку. Я поднялась по трапу и увидела, что все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все, кроме меня,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уже в рубке. Они пришли сюда давно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я это сразу поняла. Никто, кроме меня, не ждал пятидесяти минут.</w:t>
      </w:r>
    </w:p>
    <w:p w14:paraId="6B76F99C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Надо идти к Аэлле,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сказала я и удивилась: настолько чужим показался мне собственный голос.</w:t>
      </w:r>
    </w:p>
    <w:p w14:paraId="4E52B55B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—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Да,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ответил капитан,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Мы рассчитываем курс.</w:t>
      </w:r>
    </w:p>
    <w:p w14:paraId="56043C40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Десять человек стояли вокруг меня. Никто из них не сомневался, что я скажу «да». Они давно пришли, сюда- и сейчас электронная машина уже пересчитывала курс. Десять человек знали, что я скажу «да»...</w:t>
      </w:r>
    </w:p>
    <w:p w14:paraId="7B88351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Непередаваема красота Земли, но, если меня спросят, что самое красивое на Земле, я, не задумываясь, отвечу: «Люди».</w:t>
      </w:r>
    </w:p>
    <w:p w14:paraId="3368DADE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Мой друг!</w:t>
      </w:r>
    </w:p>
    <w:p w14:paraId="58A13CB5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Мой далекий друг, стрелка часов летит по циферблату. Я должна сказать тебе все. Мои слова передадут на «Памир», а оттуда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на Землю. Сейчас, когда я говорю с тобой, твой корабль летит где-то в черной бездне космоса. Но, пока мои слова достигнут Земли, ты вернешься туда и будешь ждать меня на нашем холме.</w:t>
      </w:r>
    </w:p>
    <w:p w14:paraId="3CA2BF39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Мой друг, мы уходим к Аэлле. Пройдет несколько дней, и «Орленок», изменив курс, начнет удаляться от Земли. С каждым часом, с каждой секундой будет увеличиваться расстояние между нами. И все-таки мы будем ближе друг к другу, чем раньше. Что значит жалкая арифметика расстояний, если я люблю тебя!</w:t>
      </w:r>
    </w:p>
    <w:p w14:paraId="4A8ED4E2" w14:textId="77777777" w:rsidR="002F056E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Не знаю, что ждет нас на чужой и злобной планете. Но, как бы ни бушевало и ярилось небо Аэллы, я буду искать в нем твой корабль. Ты не собьешься с пути, ты придешь, потому что я люблю тебя!</w:t>
      </w:r>
    </w:p>
    <w:p w14:paraId="085BCD25" w14:textId="6489C082" w:rsidR="00284970" w:rsidRPr="009275E5" w:rsidRDefault="002F056E" w:rsidP="00A65BA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275E5">
        <w:rPr>
          <w:rFonts w:ascii="Verdana" w:hAnsi="Verdana"/>
          <w:color w:val="000000"/>
          <w:sz w:val="20"/>
          <w:lang w:val="ru-RU"/>
        </w:rPr>
        <w:t>В этот первый полет я взглянула в бездонные глаза Вселенной. Да, мой друг, мой далекий и близкий друг, бесконечность сильна. В сравнении с ней наша Земля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ничтожная пылинка. Но есть нечто сильнее черной бесконечности Это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разум и воля людей. Это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право людей стоять плечом к плечу. Это</w:t>
      </w:r>
      <w:r w:rsidRPr="00A65BAC">
        <w:rPr>
          <w:rFonts w:ascii="Verdana" w:hAnsi="Verdana"/>
          <w:color w:val="000000"/>
          <w:sz w:val="20"/>
        </w:rPr>
        <w:t> </w:t>
      </w:r>
      <w:r w:rsidRPr="009275E5">
        <w:rPr>
          <w:rFonts w:ascii="Verdana" w:hAnsi="Verdana"/>
          <w:color w:val="000000"/>
          <w:sz w:val="20"/>
          <w:lang w:val="ru-RU"/>
        </w:rPr>
        <w:t>— простые слова, перед которыми отступают пространство и время: я люблю тебя!</w:t>
      </w:r>
    </w:p>
    <w:sectPr w:rsidR="00284970" w:rsidRPr="009275E5" w:rsidSect="00A65B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9FB5" w14:textId="77777777" w:rsidR="00135625" w:rsidRDefault="00135625" w:rsidP="00A65BAC">
      <w:pPr>
        <w:spacing w:after="0" w:line="240" w:lineRule="auto"/>
      </w:pPr>
      <w:r>
        <w:separator/>
      </w:r>
    </w:p>
  </w:endnote>
  <w:endnote w:type="continuationSeparator" w:id="0">
    <w:p w14:paraId="6E934767" w14:textId="77777777" w:rsidR="00135625" w:rsidRDefault="00135625" w:rsidP="00A65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770F" w14:textId="77777777" w:rsidR="00A65BAC" w:rsidRDefault="00A65BAC" w:rsidP="00A90A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3E3EDC1" w14:textId="77777777" w:rsidR="00A65BAC" w:rsidRDefault="00A65BAC" w:rsidP="00A65B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7406" w14:textId="1409DADA" w:rsidR="00A65BAC" w:rsidRPr="009275E5" w:rsidRDefault="00A65BAC" w:rsidP="00A65BA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275E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65BAC">
      <w:rPr>
        <w:rStyle w:val="PageNumber"/>
        <w:rFonts w:ascii="Arial" w:hAnsi="Arial" w:cs="Arial"/>
        <w:color w:val="999999"/>
        <w:sz w:val="20"/>
      </w:rPr>
      <w:t>http</w:t>
    </w:r>
    <w:r w:rsidRPr="009275E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65BAC">
      <w:rPr>
        <w:rStyle w:val="PageNumber"/>
        <w:rFonts w:ascii="Arial" w:hAnsi="Arial" w:cs="Arial"/>
        <w:color w:val="999999"/>
        <w:sz w:val="20"/>
      </w:rPr>
      <w:t>artefact</w:t>
    </w:r>
    <w:r w:rsidRPr="009275E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65BAC">
      <w:rPr>
        <w:rStyle w:val="PageNumber"/>
        <w:rFonts w:ascii="Arial" w:hAnsi="Arial" w:cs="Arial"/>
        <w:color w:val="999999"/>
        <w:sz w:val="20"/>
      </w:rPr>
      <w:t>lib</w:t>
    </w:r>
    <w:r w:rsidRPr="009275E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65BAC">
      <w:rPr>
        <w:rStyle w:val="PageNumber"/>
        <w:rFonts w:ascii="Arial" w:hAnsi="Arial" w:cs="Arial"/>
        <w:color w:val="999999"/>
        <w:sz w:val="20"/>
      </w:rPr>
      <w:t>ru</w:t>
    </w:r>
    <w:r w:rsidRPr="009275E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8047" w14:textId="77777777" w:rsidR="00A65BAC" w:rsidRDefault="00A65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C2EB" w14:textId="77777777" w:rsidR="00135625" w:rsidRDefault="00135625" w:rsidP="00A65BAC">
      <w:pPr>
        <w:spacing w:after="0" w:line="240" w:lineRule="auto"/>
      </w:pPr>
      <w:r>
        <w:separator/>
      </w:r>
    </w:p>
  </w:footnote>
  <w:footnote w:type="continuationSeparator" w:id="0">
    <w:p w14:paraId="1538E692" w14:textId="77777777" w:rsidR="00135625" w:rsidRDefault="00135625" w:rsidP="00A65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FE385" w14:textId="77777777" w:rsidR="00A65BAC" w:rsidRDefault="00A65B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16D3" w14:textId="63870B08" w:rsidR="00A65BAC" w:rsidRPr="009275E5" w:rsidRDefault="00A65BAC" w:rsidP="00A65BAC">
    <w:pPr>
      <w:pStyle w:val="Header"/>
      <w:rPr>
        <w:rFonts w:ascii="Arial" w:hAnsi="Arial" w:cs="Arial"/>
        <w:color w:val="999999"/>
        <w:sz w:val="20"/>
        <w:lang w:val="ru-RU"/>
      </w:rPr>
    </w:pPr>
    <w:r w:rsidRPr="009275E5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65BAC">
      <w:rPr>
        <w:rFonts w:ascii="Arial" w:hAnsi="Arial" w:cs="Arial"/>
        <w:color w:val="999999"/>
        <w:sz w:val="20"/>
      </w:rPr>
      <w:t>http</w:t>
    </w:r>
    <w:r w:rsidRPr="009275E5">
      <w:rPr>
        <w:rFonts w:ascii="Arial" w:hAnsi="Arial" w:cs="Arial"/>
        <w:color w:val="999999"/>
        <w:sz w:val="20"/>
        <w:lang w:val="ru-RU"/>
      </w:rPr>
      <w:t>://</w:t>
    </w:r>
    <w:r w:rsidRPr="00A65BAC">
      <w:rPr>
        <w:rFonts w:ascii="Arial" w:hAnsi="Arial" w:cs="Arial"/>
        <w:color w:val="999999"/>
        <w:sz w:val="20"/>
      </w:rPr>
      <w:t>artefact</w:t>
    </w:r>
    <w:r w:rsidRPr="009275E5">
      <w:rPr>
        <w:rFonts w:ascii="Arial" w:hAnsi="Arial" w:cs="Arial"/>
        <w:color w:val="999999"/>
        <w:sz w:val="20"/>
        <w:lang w:val="ru-RU"/>
      </w:rPr>
      <w:t>.</w:t>
    </w:r>
    <w:r w:rsidRPr="00A65BAC">
      <w:rPr>
        <w:rFonts w:ascii="Arial" w:hAnsi="Arial" w:cs="Arial"/>
        <w:color w:val="999999"/>
        <w:sz w:val="20"/>
      </w:rPr>
      <w:t>lib</w:t>
    </w:r>
    <w:r w:rsidRPr="009275E5">
      <w:rPr>
        <w:rFonts w:ascii="Arial" w:hAnsi="Arial" w:cs="Arial"/>
        <w:color w:val="999999"/>
        <w:sz w:val="20"/>
        <w:lang w:val="ru-RU"/>
      </w:rPr>
      <w:t>.</w:t>
    </w:r>
    <w:r w:rsidRPr="00A65BAC">
      <w:rPr>
        <w:rFonts w:ascii="Arial" w:hAnsi="Arial" w:cs="Arial"/>
        <w:color w:val="999999"/>
        <w:sz w:val="20"/>
      </w:rPr>
      <w:t>ru</w:t>
    </w:r>
    <w:r w:rsidRPr="009275E5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51E7" w14:textId="77777777" w:rsidR="00A65BAC" w:rsidRDefault="00A65B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35625"/>
    <w:rsid w:val="0015074B"/>
    <w:rsid w:val="00284970"/>
    <w:rsid w:val="0029639D"/>
    <w:rsid w:val="002F056E"/>
    <w:rsid w:val="00326F90"/>
    <w:rsid w:val="009275E5"/>
    <w:rsid w:val="00A65BAC"/>
    <w:rsid w:val="00AA1D8D"/>
    <w:rsid w:val="00B15FA7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037DB1E"/>
  <w14:defaultImageDpi w14:val="300"/>
  <w15:docId w15:val="{42D7A496-FAD3-4849-89DE-B18DD3F9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65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23326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«Орлёнок»</dc:title>
  <dc:subject/>
  <dc:creator>Валентина Николаевна Журавлёва</dc:creator>
  <cp:keywords/>
  <dc:description/>
  <cp:lastModifiedBy>Andrey Piskunov</cp:lastModifiedBy>
  <cp:revision>7</cp:revision>
  <dcterms:created xsi:type="dcterms:W3CDTF">2013-12-23T23:15:00Z</dcterms:created>
  <dcterms:modified xsi:type="dcterms:W3CDTF">2025-07-14T23:15:00Z</dcterms:modified>
  <cp:category/>
</cp:coreProperties>
</file>